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3C1C2" w14:textId="22FC8A42" w:rsidR="00E91E87" w:rsidRPr="00AB171E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AB171E"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48ED068B" w14:textId="77777777" w:rsidR="00E91E87" w:rsidRPr="00AB171E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AB171E"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4820DEE2" w14:textId="77777777" w:rsidR="00E91E87" w:rsidRPr="00AB171E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AB171E"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010BEAB7" w14:textId="30135C85" w:rsidR="00E91E87" w:rsidRPr="00E91E87" w:rsidRDefault="00E91E87" w:rsidP="00E91E87">
      <w:pPr>
        <w:jc w:val="center"/>
        <w:rPr>
          <w:sz w:val="0"/>
          <w:szCs w:val="0"/>
          <w:lang w:val="ru-RU"/>
        </w:rPr>
      </w:pPr>
      <w:r w:rsidRPr="00E91E87"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7A0AB034" w14:textId="77777777" w:rsidR="00E91E87" w:rsidRDefault="00E91E87" w:rsidP="00E91E87">
      <w:pPr>
        <w:rPr>
          <w:lang w:val="ru-RU"/>
        </w:rPr>
      </w:pPr>
    </w:p>
    <w:p w14:paraId="3ECB2BB5" w14:textId="37199DD9" w:rsidR="00E91E87" w:rsidRDefault="00E91E87" w:rsidP="00E91E87">
      <w:pPr>
        <w:spacing w:after="0" w:line="240" w:lineRule="auto"/>
        <w:rPr>
          <w:lang w:val="ru-RU"/>
        </w:rPr>
      </w:pPr>
      <w:r w:rsidRPr="00E91E87">
        <w:rPr>
          <w:b/>
          <w:lang w:val="ru-RU"/>
        </w:rPr>
        <w:t>Факультет</w:t>
      </w:r>
      <w:r w:rsidRPr="00E91E87">
        <w:rPr>
          <w:lang w:val="ru-RU"/>
        </w:rPr>
        <w:t xml:space="preserve"> </w:t>
      </w:r>
      <w:r w:rsidRPr="00E91E87">
        <w:rPr>
          <w:lang w:val="ru-RU"/>
        </w:rPr>
        <w:tab/>
        <w:t>среднего профессионального и предпрофессионального образования</w:t>
      </w:r>
    </w:p>
    <w:p w14:paraId="6CC95DC7" w14:textId="77777777" w:rsidR="00E91E87" w:rsidRPr="00E91E87" w:rsidRDefault="00E91E87" w:rsidP="00E91E87">
      <w:pPr>
        <w:spacing w:after="0" w:line="240" w:lineRule="auto"/>
        <w:rPr>
          <w:lang w:val="ru-RU"/>
        </w:rPr>
      </w:pPr>
    </w:p>
    <w:p w14:paraId="382DE3EB" w14:textId="77777777" w:rsidR="00E91E87" w:rsidRDefault="00E91E87" w:rsidP="00E91E87">
      <w:pPr>
        <w:spacing w:after="0" w:line="240" w:lineRule="auto"/>
        <w:rPr>
          <w:lang w:val="ru-RU"/>
        </w:rPr>
      </w:pPr>
      <w:r w:rsidRPr="00E91E87">
        <w:rPr>
          <w:b/>
          <w:lang w:val="ru-RU"/>
        </w:rPr>
        <w:t>Кафедра</w:t>
      </w:r>
      <w:r w:rsidRPr="00E91E87">
        <w:rPr>
          <w:lang w:val="ru-RU"/>
        </w:rPr>
        <w:tab/>
        <w:t xml:space="preserve">факультета среднего профессионального и предпрофессионального </w:t>
      </w:r>
      <w:r>
        <w:rPr>
          <w:lang w:val="ru-RU"/>
        </w:rPr>
        <w:t xml:space="preserve">     </w:t>
      </w:r>
    </w:p>
    <w:p w14:paraId="2D14EF22" w14:textId="041F943B" w:rsidR="00E91E87" w:rsidRDefault="00E91E87" w:rsidP="00E91E87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</w:t>
      </w:r>
      <w:r w:rsidRPr="00E91E87">
        <w:rPr>
          <w:lang w:val="ru-RU"/>
        </w:rPr>
        <w:t>бразования</w:t>
      </w:r>
    </w:p>
    <w:p w14:paraId="5695ED31" w14:textId="77777777" w:rsidR="00E91E87" w:rsidRPr="00E91E87" w:rsidRDefault="00E91E87" w:rsidP="00E91E87">
      <w:pPr>
        <w:rPr>
          <w:lang w:val="ru-RU"/>
        </w:rPr>
      </w:pPr>
    </w:p>
    <w:p w14:paraId="4AED9DC6" w14:textId="77777777" w:rsidR="00E91E87" w:rsidRPr="00E91E87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</w:r>
      <w:r w:rsidRPr="00E91E87">
        <w:rPr>
          <w:lang w:val="ru-RU"/>
        </w:rPr>
        <w:t>УТВЕРЖДЕНО</w:t>
      </w:r>
    </w:p>
    <w:p w14:paraId="18CA9F55" w14:textId="77777777" w:rsidR="00E91E87" w:rsidRPr="00E91E87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E91E87">
        <w:rPr>
          <w:lang w:val="ru-RU"/>
        </w:rPr>
        <w:t>Ученым советом Университета</w:t>
      </w:r>
    </w:p>
    <w:p w14:paraId="72A48264" w14:textId="37715C3E" w:rsidR="007A0AFD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E91E87">
        <w:rPr>
          <w:lang w:val="ru-RU"/>
        </w:rPr>
        <w:t xml:space="preserve">протокол № </w:t>
      </w:r>
      <w:r w:rsidR="00426528">
        <w:rPr>
          <w:lang w:val="ru-RU"/>
        </w:rPr>
        <w:t>10</w:t>
      </w:r>
      <w:r w:rsidRPr="00E91E87">
        <w:rPr>
          <w:lang w:val="ru-RU"/>
        </w:rPr>
        <w:t xml:space="preserve"> от </w:t>
      </w:r>
      <w:r w:rsidR="00426528">
        <w:rPr>
          <w:lang w:val="ru-RU"/>
        </w:rPr>
        <w:t>22</w:t>
      </w:r>
      <w:r w:rsidR="00F34B14">
        <w:rPr>
          <w:lang w:val="ru-RU"/>
        </w:rPr>
        <w:t xml:space="preserve"> </w:t>
      </w:r>
      <w:r w:rsidR="00426528">
        <w:rPr>
          <w:lang w:val="ru-RU"/>
        </w:rPr>
        <w:t>мая 2025</w:t>
      </w:r>
      <w:r w:rsidRPr="00E91E87">
        <w:rPr>
          <w:lang w:val="ru-RU"/>
        </w:rPr>
        <w:t xml:space="preserve"> г.</w:t>
      </w:r>
    </w:p>
    <w:p w14:paraId="63A80613" w14:textId="3FFDFC04" w:rsidR="00E91E87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DB9FBA0" w14:textId="32F6D842" w:rsidR="00E91E87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1B4575C" w14:textId="00931E4C" w:rsidR="00E91E87" w:rsidRDefault="00184842" w:rsidP="00184842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 w:rsidRPr="00184842">
        <w:rPr>
          <w:b/>
          <w:lang w:val="ru-RU"/>
        </w:rPr>
        <w:t>КОМПЛЕКТ ОЦЕНОЧНЫХ МАТЕРИАЛОВ</w:t>
      </w:r>
    </w:p>
    <w:p w14:paraId="26FDF2F9" w14:textId="77777777" w:rsidR="00184842" w:rsidRDefault="00184842" w:rsidP="00184842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p w14:paraId="7D575450" w14:textId="46C0F9EE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  <w:r w:rsidRPr="007A0AFD">
        <w:rPr>
          <w:lang w:val="ru-RU"/>
        </w:rPr>
        <w:t xml:space="preserve">Наименование дисциплины </w:t>
      </w:r>
      <w:r w:rsidR="000C5817" w:rsidRPr="000C5817">
        <w:rPr>
          <w:lang w:val="ru-RU"/>
        </w:rPr>
        <w:t xml:space="preserve">ОП.11 </w:t>
      </w:r>
      <w:r w:rsidR="000C5817">
        <w:rPr>
          <w:lang w:val="ru-RU"/>
        </w:rPr>
        <w:t>Регионоведение</w:t>
      </w:r>
    </w:p>
    <w:p w14:paraId="6BC970A5" w14:textId="77777777" w:rsidR="00426528" w:rsidRPr="00426528" w:rsidRDefault="00426528" w:rsidP="00426528">
      <w:pPr>
        <w:tabs>
          <w:tab w:val="left" w:pos="2774"/>
        </w:tabs>
        <w:spacing w:after="0" w:line="240" w:lineRule="auto"/>
        <w:rPr>
          <w:lang w:val="ru-RU"/>
        </w:rPr>
      </w:pPr>
      <w:r w:rsidRPr="00426528">
        <w:rPr>
          <w:lang w:val="ru-RU"/>
        </w:rPr>
        <w:t>Специальность 43.02.16 Туризм и гостеприимство</w:t>
      </w:r>
    </w:p>
    <w:p w14:paraId="29F3559D" w14:textId="77777777" w:rsidR="00426528" w:rsidRPr="00426528" w:rsidRDefault="00426528" w:rsidP="00426528">
      <w:pPr>
        <w:tabs>
          <w:tab w:val="left" w:pos="2774"/>
        </w:tabs>
        <w:spacing w:after="0" w:line="240" w:lineRule="auto"/>
        <w:rPr>
          <w:lang w:val="ru-RU"/>
        </w:rPr>
      </w:pPr>
      <w:r w:rsidRPr="00426528">
        <w:rPr>
          <w:lang w:val="ru-RU"/>
        </w:rPr>
        <w:t>Программа Туроператорские и турагентские услуги</w:t>
      </w:r>
      <w:r w:rsidRPr="00426528">
        <w:rPr>
          <w:lang w:val="ru-RU"/>
        </w:rPr>
        <w:tab/>
      </w:r>
      <w:r w:rsidRPr="00426528">
        <w:rPr>
          <w:lang w:val="ru-RU"/>
        </w:rPr>
        <w:tab/>
      </w:r>
      <w:r w:rsidRPr="00426528">
        <w:rPr>
          <w:lang w:val="ru-RU"/>
        </w:rPr>
        <w:tab/>
      </w:r>
      <w:r w:rsidRPr="00426528">
        <w:rPr>
          <w:lang w:val="ru-RU"/>
        </w:rPr>
        <w:tab/>
      </w:r>
      <w:r w:rsidRPr="00426528">
        <w:rPr>
          <w:lang w:val="ru-RU"/>
        </w:rPr>
        <w:tab/>
      </w:r>
      <w:r w:rsidRPr="00426528">
        <w:rPr>
          <w:lang w:val="ru-RU"/>
        </w:rPr>
        <w:tab/>
      </w:r>
    </w:p>
    <w:p w14:paraId="7728429F" w14:textId="77777777" w:rsidR="00426528" w:rsidRPr="00426528" w:rsidRDefault="00426528" w:rsidP="00426528">
      <w:pPr>
        <w:tabs>
          <w:tab w:val="left" w:pos="2774"/>
        </w:tabs>
        <w:spacing w:after="0" w:line="240" w:lineRule="auto"/>
        <w:rPr>
          <w:lang w:val="ru-RU"/>
        </w:rPr>
      </w:pPr>
      <w:r w:rsidRPr="00426528">
        <w:rPr>
          <w:lang w:val="ru-RU"/>
        </w:rPr>
        <w:t>Квалификация (степень) выпускника Специалист по туризму и гостеприимству</w:t>
      </w:r>
    </w:p>
    <w:p w14:paraId="15860367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64747D4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E501E37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3F11A65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0A3CD8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05AC9AF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0B7F4CF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474F8CD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7D05ADF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11A7D87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CF86785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B5889E6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E8AABE5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1F3E3DB7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B84EDD4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C5F4EB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D3395CD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2BA4BF6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19E6DA8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BA520DA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399C122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D9E604D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8BB0764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509C48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D3A6FBB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AFB77C8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789ABC1" w14:textId="77777777" w:rsidR="00E91E87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1304342" w14:textId="0BEE1749" w:rsidR="00E91E87" w:rsidRDefault="00E91E87" w:rsidP="00E91E87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E91E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1E87">
        <w:rPr>
          <w:lang w:val="ru-RU"/>
        </w:rPr>
        <w:t>Самара 202</w:t>
      </w:r>
      <w:r w:rsidR="000C5817">
        <w:rPr>
          <w:lang w:val="ru-RU"/>
        </w:rPr>
        <w:t>5</w:t>
      </w:r>
    </w:p>
    <w:tbl>
      <w:tblPr>
        <w:tblStyle w:val="a4"/>
        <w:tblpPr w:leftFromText="180" w:rightFromText="180" w:vertAnchor="page" w:horzAnchor="margin" w:tblpY="751"/>
        <w:tblW w:w="15304" w:type="dxa"/>
        <w:tblLook w:val="04A0" w:firstRow="1" w:lastRow="0" w:firstColumn="1" w:lastColumn="0" w:noHBand="0" w:noVBand="1"/>
      </w:tblPr>
      <w:tblGrid>
        <w:gridCol w:w="644"/>
        <w:gridCol w:w="9163"/>
        <w:gridCol w:w="2379"/>
        <w:gridCol w:w="3118"/>
      </w:tblGrid>
      <w:tr w:rsidR="007A0AFD" w:rsidRPr="00F34B14" w14:paraId="4CC9F8B8" w14:textId="77777777" w:rsidTr="007A0AFD">
        <w:tc>
          <w:tcPr>
            <w:tcW w:w="15304" w:type="dxa"/>
            <w:gridSpan w:val="4"/>
            <w:shd w:val="clear" w:color="auto" w:fill="auto"/>
          </w:tcPr>
          <w:p w14:paraId="711233F0" w14:textId="17DCBB3D" w:rsidR="007A0AFD" w:rsidRPr="007A0AFD" w:rsidRDefault="000C5817" w:rsidP="00053A5E">
            <w:pPr>
              <w:spacing w:after="0" w:line="228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bookmarkStart w:id="0" w:name="_Hlk158816501"/>
            <w:r w:rsidRPr="007A0AFD"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</w:t>
            </w:r>
            <w:r w:rsidR="00426528" w:rsidRPr="007A0AFD">
              <w:rPr>
                <w:rFonts w:eastAsiaTheme="minorHAnsi"/>
                <w:b/>
                <w:sz w:val="20"/>
                <w:szCs w:val="20"/>
                <w:lang w:val="ru-RU"/>
              </w:rPr>
              <w:t>0</w:t>
            </w:r>
            <w:r w:rsidR="00426528">
              <w:rPr>
                <w:rFonts w:eastAsiaTheme="minorHAnsi"/>
                <w:b/>
                <w:sz w:val="20"/>
                <w:szCs w:val="20"/>
                <w:lang w:val="ru-RU"/>
              </w:rPr>
              <w:t>6</w:t>
            </w:r>
            <w:r w:rsidR="00426528" w:rsidRPr="007A0AF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="00426528" w:rsidRPr="00F34B14">
              <w:rPr>
                <w:rFonts w:eastAsiaTheme="minorHAnsi"/>
                <w:b/>
                <w:sz w:val="20"/>
                <w:szCs w:val="20"/>
                <w:lang w:val="ru-RU"/>
              </w:rPr>
              <w:t>ПРОЯВЛЯТЬ</w:t>
            </w:r>
            <w:r w:rsidRPr="000C581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</w:t>
            </w:r>
            <w:bookmarkStart w:id="1" w:name="_GoBack"/>
            <w:bookmarkEnd w:id="1"/>
            <w:r w:rsidRPr="000C5817">
              <w:rPr>
                <w:rFonts w:eastAsiaTheme="minorHAnsi"/>
                <w:b/>
                <w:sz w:val="20"/>
                <w:szCs w:val="20"/>
                <w:lang w:val="ru-RU"/>
              </w:rPr>
              <w:t>ЕДЕНИЯ</w:t>
            </w:r>
          </w:p>
        </w:tc>
      </w:tr>
      <w:tr w:rsidR="007A0AFD" w:rsidRPr="007A0AFD" w14:paraId="7A00AD75" w14:textId="77777777" w:rsidTr="00053A5E">
        <w:trPr>
          <w:tblHeader/>
        </w:trPr>
        <w:tc>
          <w:tcPr>
            <w:tcW w:w="644" w:type="dxa"/>
            <w:shd w:val="clear" w:color="auto" w:fill="auto"/>
            <w:vAlign w:val="center"/>
          </w:tcPr>
          <w:p w14:paraId="7B578D4C" w14:textId="77777777" w:rsidR="007A0AFD" w:rsidRPr="007A0AFD" w:rsidRDefault="007A0AFD" w:rsidP="00053A5E">
            <w:pPr>
              <w:spacing w:after="0" w:line="228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7A0AFD"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163" w:type="dxa"/>
            <w:shd w:val="clear" w:color="auto" w:fill="auto"/>
            <w:vAlign w:val="center"/>
          </w:tcPr>
          <w:p w14:paraId="68D4905F" w14:textId="77777777" w:rsidR="007A0AFD" w:rsidRPr="00EB2485" w:rsidRDefault="007A0AFD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3DB37EC7" w14:textId="77777777" w:rsidR="007A0AFD" w:rsidRPr="007A0AFD" w:rsidRDefault="007A0AFD" w:rsidP="00053A5E">
            <w:pPr>
              <w:spacing w:after="0" w:line="228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7A0AFD"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137235" w14:textId="77777777" w:rsidR="007A0AFD" w:rsidRPr="007A0AFD" w:rsidRDefault="007A0AFD" w:rsidP="00053A5E">
            <w:pPr>
              <w:spacing w:after="0" w:line="228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7A0AFD"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7A0AFD" w:rsidRPr="007A0AFD" w14:paraId="0A2470F5" w14:textId="77777777" w:rsidTr="00053A5E">
        <w:tc>
          <w:tcPr>
            <w:tcW w:w="644" w:type="dxa"/>
            <w:shd w:val="clear" w:color="auto" w:fill="auto"/>
          </w:tcPr>
          <w:p w14:paraId="2A790432" w14:textId="77777777" w:rsidR="007A0AFD" w:rsidRPr="007A0AFD" w:rsidRDefault="007A0AFD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  <w:shd w:val="clear" w:color="auto" w:fill="auto"/>
          </w:tcPr>
          <w:p w14:paraId="2A50C942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Что является символом города Самары?</w:t>
            </w:r>
          </w:p>
          <w:p w14:paraId="7845C150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Царь-колокол</w:t>
            </w:r>
          </w:p>
          <w:p w14:paraId="2A337703" w14:textId="212D7B45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Адмиралтейская башня</w:t>
            </w:r>
          </w:p>
          <w:p w14:paraId="13696863" w14:textId="44BA2D12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Памятник Петру I</w:t>
            </w:r>
          </w:p>
          <w:p w14:paraId="66695727" w14:textId="3AEBED5B" w:rsidR="007A0AFD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Г) Ракетоноситель «Союз»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7241722B" w14:textId="7160E7A7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C5D740" w14:textId="2DA3EB6E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</w:tr>
      <w:tr w:rsidR="007A0AFD" w:rsidRPr="007A0AFD" w14:paraId="4796FA48" w14:textId="77777777" w:rsidTr="00053A5E">
        <w:tc>
          <w:tcPr>
            <w:tcW w:w="644" w:type="dxa"/>
            <w:shd w:val="clear" w:color="auto" w:fill="auto"/>
          </w:tcPr>
          <w:p w14:paraId="330E1623" w14:textId="77777777" w:rsidR="007A0AFD" w:rsidRPr="007A0AFD" w:rsidRDefault="007A0AFD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  <w:shd w:val="clear" w:color="auto" w:fill="auto"/>
          </w:tcPr>
          <w:p w14:paraId="792851FA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Самый известный фестиваль в Самарской области, проходящий ежегодно летом:</w:t>
            </w:r>
          </w:p>
          <w:p w14:paraId="1ADDE1A1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Фестиваль авторской песни «Зелёный»</w:t>
            </w:r>
          </w:p>
          <w:p w14:paraId="4D259010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Рок-фестиваль «Рок над Волгой»</w:t>
            </w:r>
          </w:p>
          <w:p w14:paraId="3514A6F5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Кинофорум «Кинотавр»</w:t>
            </w:r>
          </w:p>
          <w:p w14:paraId="045D7D9A" w14:textId="07FD8C3C" w:rsidR="007A0AFD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Международный фестиваль мороженого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11A81D64" w14:textId="048B94E2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C51C0" w14:textId="79DB653C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7A0AFD" w:rsidRPr="007A0AFD" w14:paraId="74ADC724" w14:textId="77777777" w:rsidTr="00053A5E">
        <w:tc>
          <w:tcPr>
            <w:tcW w:w="644" w:type="dxa"/>
            <w:shd w:val="clear" w:color="auto" w:fill="auto"/>
          </w:tcPr>
          <w:p w14:paraId="060C7B05" w14:textId="77777777" w:rsidR="007A0AFD" w:rsidRPr="007A0AFD" w:rsidRDefault="007A0AFD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65972727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Главное событие в культурной жизни Самары, приуроченное ко дню космонавтики:</w:t>
            </w:r>
          </w:p>
          <w:p w14:paraId="72C5F056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Выставка цветов</w:t>
            </w:r>
          </w:p>
          <w:p w14:paraId="2EA20609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Ночь музеев</w:t>
            </w:r>
          </w:p>
          <w:p w14:paraId="18CE453D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Парад ветеранов</w:t>
            </w:r>
          </w:p>
          <w:p w14:paraId="77729A9A" w14:textId="523A674A" w:rsidR="007A0AFD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Концерт классической музыки</w:t>
            </w:r>
          </w:p>
        </w:tc>
        <w:tc>
          <w:tcPr>
            <w:tcW w:w="2379" w:type="dxa"/>
            <w:vAlign w:val="center"/>
          </w:tcPr>
          <w:p w14:paraId="02A1F8D1" w14:textId="63218FB0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3118" w:type="dxa"/>
            <w:vAlign w:val="center"/>
          </w:tcPr>
          <w:p w14:paraId="1AD30893" w14:textId="15AE75F3" w:rsidR="007A0AFD" w:rsidRPr="007A0AFD" w:rsidRDefault="00EB2485" w:rsidP="00053A5E">
            <w:pPr>
              <w:spacing w:after="0" w:line="228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7A0AFD" w:rsidRPr="000C5817" w14:paraId="3BD86E1B" w14:textId="77777777" w:rsidTr="00053A5E">
        <w:tc>
          <w:tcPr>
            <w:tcW w:w="644" w:type="dxa"/>
            <w:shd w:val="clear" w:color="auto" w:fill="auto"/>
          </w:tcPr>
          <w:p w14:paraId="49BDA68A" w14:textId="77777777" w:rsidR="007A0AFD" w:rsidRPr="007A0AFD" w:rsidRDefault="007A0AFD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495B9640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Основная этническая группа населения Самарской области:</w:t>
            </w:r>
          </w:p>
          <w:p w14:paraId="59A0002C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Татарский народ</w:t>
            </w:r>
          </w:p>
          <w:p w14:paraId="6A33798A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Чувашский народ</w:t>
            </w:r>
          </w:p>
          <w:p w14:paraId="53CA9001" w14:textId="77777777" w:rsidR="00EB2485" w:rsidRPr="00EB2485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Русские</w:t>
            </w:r>
          </w:p>
          <w:p w14:paraId="34E2377E" w14:textId="25996D68" w:rsidR="007A0AFD" w:rsidRPr="007A0AFD" w:rsidRDefault="00EB24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EB24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Немцы Поволжья</w:t>
            </w:r>
          </w:p>
        </w:tc>
        <w:tc>
          <w:tcPr>
            <w:tcW w:w="2379" w:type="dxa"/>
            <w:vAlign w:val="center"/>
          </w:tcPr>
          <w:p w14:paraId="65779C89" w14:textId="7DAA5257" w:rsidR="007A0AFD" w:rsidRPr="007A0AFD" w:rsidRDefault="00EB2485" w:rsidP="00053A5E">
            <w:pPr>
              <w:shd w:val="clear" w:color="auto" w:fill="FFFFFF"/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3118" w:type="dxa"/>
            <w:vAlign w:val="center"/>
          </w:tcPr>
          <w:p w14:paraId="38BD23B7" w14:textId="0A25C919" w:rsidR="007A0AFD" w:rsidRPr="007A0AFD" w:rsidRDefault="00EB24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</w:tr>
      <w:tr w:rsidR="002F570B" w:rsidRPr="00F34B14" w14:paraId="659FA1AC" w14:textId="77777777" w:rsidTr="00053A5E">
        <w:tc>
          <w:tcPr>
            <w:tcW w:w="644" w:type="dxa"/>
            <w:shd w:val="clear" w:color="auto" w:fill="auto"/>
          </w:tcPr>
          <w:p w14:paraId="790619D3" w14:textId="77777777" w:rsidR="002F570B" w:rsidRPr="007A0AFD" w:rsidRDefault="002F570B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46FEAB57" w14:textId="69750D50" w:rsidR="002F570B" w:rsidRPr="002F570B" w:rsidRDefault="001B3A4F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Кто был п</w:t>
            </w:r>
            <w:r w:rsidR="00F47489" w:rsidRPr="00F47489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ервы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м</w:t>
            </w:r>
            <w:r w:rsidR="00F47489" w:rsidRPr="00F47489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руководител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ем</w:t>
            </w:r>
            <w:r w:rsidR="00F47489" w:rsidRPr="00F47489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советской власти в Самаре, памятник которому установлен на одной из центральных площадей города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?</w:t>
            </w:r>
          </w:p>
        </w:tc>
        <w:tc>
          <w:tcPr>
            <w:tcW w:w="2379" w:type="dxa"/>
            <w:vAlign w:val="center"/>
          </w:tcPr>
          <w:p w14:paraId="330003A5" w14:textId="6C2CABD5" w:rsidR="002F570B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Валериан</w:t>
            </w:r>
            <w:r w:rsidR="00F47489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Куйбышев</w:t>
            </w:r>
          </w:p>
        </w:tc>
        <w:tc>
          <w:tcPr>
            <w:tcW w:w="3118" w:type="dxa"/>
            <w:vAlign w:val="center"/>
          </w:tcPr>
          <w:p w14:paraId="361A118D" w14:textId="77777777" w:rsidR="00460885" w:rsidRDefault="004608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 из альтернатив:</w:t>
            </w:r>
          </w:p>
          <w:p w14:paraId="541940A2" w14:textId="4EADD0EC" w:rsidR="002F570B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Валериан</w:t>
            </w:r>
            <w:r w:rsidR="00F47489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Куйбышев, Куйбышев</w:t>
            </w:r>
          </w:p>
        </w:tc>
      </w:tr>
      <w:tr w:rsidR="00053A5E" w:rsidRPr="000C5817" w14:paraId="23D447B6" w14:textId="77777777" w:rsidTr="00053A5E">
        <w:tc>
          <w:tcPr>
            <w:tcW w:w="644" w:type="dxa"/>
            <w:shd w:val="clear" w:color="auto" w:fill="auto"/>
          </w:tcPr>
          <w:p w14:paraId="3CC7F4EB" w14:textId="77777777" w:rsidR="00053A5E" w:rsidRPr="007A0AFD" w:rsidRDefault="00053A5E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5E0BA805" w14:textId="6340BEC6" w:rsidR="00053A5E" w:rsidRPr="001B3A4F" w:rsidRDefault="00053A5E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Назовите Ц</w:t>
            </w:r>
            <w:r w:rsidRPr="001B3A4F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ентр исторического моделирования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где </w:t>
            </w:r>
            <w:r w:rsidRPr="001B3A4F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расположены жилища каменного и бронзового веков, павильон погребального обряда, площадка по обработке камня и кости, гончарная и бронзолитейная мастерски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е?</w:t>
            </w:r>
          </w:p>
        </w:tc>
        <w:tc>
          <w:tcPr>
            <w:tcW w:w="2379" w:type="dxa"/>
            <w:vAlign w:val="center"/>
          </w:tcPr>
          <w:p w14:paraId="0039C10E" w14:textId="7A2DA534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3A4F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Древний мир</w:t>
            </w:r>
          </w:p>
        </w:tc>
        <w:tc>
          <w:tcPr>
            <w:tcW w:w="3118" w:type="dxa"/>
            <w:vAlign w:val="center"/>
          </w:tcPr>
          <w:p w14:paraId="7104D1F7" w14:textId="6C80AB8F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3A4F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Древний мир</w:t>
            </w:r>
          </w:p>
        </w:tc>
      </w:tr>
      <w:tr w:rsidR="00053A5E" w:rsidRPr="000C5817" w14:paraId="12AC6855" w14:textId="77777777" w:rsidTr="00053A5E">
        <w:tc>
          <w:tcPr>
            <w:tcW w:w="644" w:type="dxa"/>
            <w:shd w:val="clear" w:color="auto" w:fill="auto"/>
          </w:tcPr>
          <w:p w14:paraId="6A3D9B42" w14:textId="77777777" w:rsidR="00053A5E" w:rsidRPr="007A0AFD" w:rsidRDefault="00053A5E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5CC50B0E" w14:textId="77777777" w:rsidR="00053A5E" w:rsidRPr="001A4D58" w:rsidRDefault="00053A5E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A4D5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Молодожены решили провести медовый месяц в санаториях Самарской области. Они хотели бы остановиться неподалеку от лечебных источников минеральной воды. Какой населенный пункт вы предложите?</w:t>
            </w:r>
          </w:p>
          <w:p w14:paraId="618ECE74" w14:textId="77777777" w:rsidR="00053A5E" w:rsidRPr="001A4D58" w:rsidRDefault="00053A5E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379" w:type="dxa"/>
            <w:vAlign w:val="center"/>
          </w:tcPr>
          <w:p w14:paraId="68808C8B" w14:textId="7C8A902B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Сергиевск</w:t>
            </w:r>
          </w:p>
        </w:tc>
        <w:tc>
          <w:tcPr>
            <w:tcW w:w="3118" w:type="dxa"/>
            <w:vAlign w:val="center"/>
          </w:tcPr>
          <w:p w14:paraId="269C9EF1" w14:textId="563C6DC7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Сергиевск</w:t>
            </w:r>
          </w:p>
        </w:tc>
      </w:tr>
      <w:tr w:rsidR="00053A5E" w:rsidRPr="000C5817" w14:paraId="67863206" w14:textId="77777777" w:rsidTr="00053A5E">
        <w:tc>
          <w:tcPr>
            <w:tcW w:w="644" w:type="dxa"/>
            <w:shd w:val="clear" w:color="auto" w:fill="auto"/>
          </w:tcPr>
          <w:p w14:paraId="7B2B470A" w14:textId="77777777" w:rsidR="00053A5E" w:rsidRPr="007A0AFD" w:rsidRDefault="00053A5E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509CF812" w14:textId="77777777" w:rsidR="00053A5E" w:rsidRPr="001A4D58" w:rsidRDefault="00053A5E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A4D5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 планируете тур по местам природных красот Самарской области. Какое самое популярное пешеходное путешествие, начинающееся в поселке Ширяево, предлагается вашим гостям?</w:t>
            </w:r>
          </w:p>
          <w:p w14:paraId="42DBA618" w14:textId="77777777" w:rsidR="00053A5E" w:rsidRPr="001A4D58" w:rsidRDefault="00053A5E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379" w:type="dxa"/>
            <w:vAlign w:val="center"/>
          </w:tcPr>
          <w:p w14:paraId="65414624" w14:textId="0073B702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Ширяевская тропа</w:t>
            </w:r>
          </w:p>
        </w:tc>
        <w:tc>
          <w:tcPr>
            <w:tcW w:w="3118" w:type="dxa"/>
            <w:vAlign w:val="center"/>
          </w:tcPr>
          <w:p w14:paraId="142CCCB1" w14:textId="75218E38" w:rsidR="00053A5E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Ширяевская</w:t>
            </w:r>
            <w:proofErr w:type="spell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тропа</w:t>
            </w:r>
          </w:p>
        </w:tc>
      </w:tr>
      <w:tr w:rsidR="001A4D58" w:rsidRPr="00F34B14" w14:paraId="22F61835" w14:textId="77777777" w:rsidTr="00053A5E">
        <w:tc>
          <w:tcPr>
            <w:tcW w:w="644" w:type="dxa"/>
            <w:shd w:val="clear" w:color="auto" w:fill="auto"/>
          </w:tcPr>
          <w:p w14:paraId="223A0A2A" w14:textId="77777777" w:rsidR="001A4D58" w:rsidRPr="007A0AFD" w:rsidRDefault="001A4D58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6A9761C5" w14:textId="77777777" w:rsidR="00460885" w:rsidRPr="00460885" w:rsidRDefault="004608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60885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Семья российских туристов желает приобрести сувениры ручной работы, выполненные мастерами народного промысла Самарской области. Что бы вы предложили им купить?</w:t>
            </w:r>
          </w:p>
          <w:p w14:paraId="65241CAF" w14:textId="79A9DF15" w:rsidR="001A4D58" w:rsidRPr="001A4D58" w:rsidRDefault="001A4D58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379" w:type="dxa"/>
            <w:vAlign w:val="center"/>
          </w:tcPr>
          <w:p w14:paraId="3C9C465E" w14:textId="79EAEBE1" w:rsidR="001A4D58" w:rsidRPr="007A0AFD" w:rsidRDefault="004608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Деревянные изделия: шкатулки, игрушки</w:t>
            </w:r>
          </w:p>
        </w:tc>
        <w:tc>
          <w:tcPr>
            <w:tcW w:w="3118" w:type="dxa"/>
            <w:vAlign w:val="center"/>
          </w:tcPr>
          <w:p w14:paraId="6AA7D43B" w14:textId="77777777" w:rsidR="00460885" w:rsidRDefault="004608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 из альтернатив:</w:t>
            </w:r>
          </w:p>
          <w:p w14:paraId="52445EE3" w14:textId="52FA964D" w:rsidR="001A4D58" w:rsidRPr="007A0AFD" w:rsidRDefault="004608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Деревянные изделия деревянные шкатулки, деревянные игрушки</w:t>
            </w:r>
          </w:p>
        </w:tc>
      </w:tr>
      <w:tr w:rsidR="00460885" w:rsidRPr="000C5817" w14:paraId="050D962E" w14:textId="77777777" w:rsidTr="00053A5E">
        <w:tc>
          <w:tcPr>
            <w:tcW w:w="644" w:type="dxa"/>
            <w:shd w:val="clear" w:color="auto" w:fill="auto"/>
          </w:tcPr>
          <w:p w14:paraId="560B7BF9" w14:textId="77777777" w:rsidR="00460885" w:rsidRPr="007A0AFD" w:rsidRDefault="00460885" w:rsidP="00053A5E">
            <w:pPr>
              <w:numPr>
                <w:ilvl w:val="0"/>
                <w:numId w:val="1"/>
              </w:numPr>
              <w:spacing w:after="0" w:line="228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3" w:type="dxa"/>
          </w:tcPr>
          <w:p w14:paraId="3AC9113D" w14:textId="13579D71" w:rsidR="00460885" w:rsidRPr="001A4D58" w:rsidRDefault="00460885" w:rsidP="00053A5E">
            <w:pPr>
              <w:spacing w:after="0" w:line="228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2AF7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Ваш клиент заинтересован в покупке качественного вина, произведенного исключительно в Самарской области. Для этого он хотел бы посетить небольшую деревню. Какую деревню Самарской области Вы ему рекомендуете посетить? </w:t>
            </w:r>
          </w:p>
        </w:tc>
        <w:tc>
          <w:tcPr>
            <w:tcW w:w="2379" w:type="dxa"/>
            <w:vAlign w:val="center"/>
          </w:tcPr>
          <w:p w14:paraId="7C3B06EA" w14:textId="67E47A7B" w:rsidR="00460885" w:rsidRPr="007A0AFD" w:rsidRDefault="00460885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Ширяево</w:t>
            </w:r>
          </w:p>
        </w:tc>
        <w:tc>
          <w:tcPr>
            <w:tcW w:w="3118" w:type="dxa"/>
            <w:vAlign w:val="center"/>
          </w:tcPr>
          <w:p w14:paraId="7F852AAD" w14:textId="1ADCB6FD" w:rsidR="00460885" w:rsidRPr="007A0AFD" w:rsidRDefault="00053A5E" w:rsidP="00053A5E">
            <w:pPr>
              <w:spacing w:after="0" w:line="228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Ширяево</w:t>
            </w:r>
          </w:p>
        </w:tc>
      </w:tr>
      <w:bookmarkEnd w:id="0"/>
    </w:tbl>
    <w:p w14:paraId="601E7370" w14:textId="0B3F7A9D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D4F943B" w14:textId="3E53AF1F" w:rsidR="00053A5E" w:rsidRDefault="00053A5E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br w:type="page"/>
      </w:r>
    </w:p>
    <w:p w14:paraId="2B71FCE6" w14:textId="77777777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7183177" w14:textId="562E970B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4A6ECDD" w14:textId="62D98465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2EB02A6" w14:textId="77777777" w:rsidR="0018049D" w:rsidRPr="0018049D" w:rsidRDefault="0018049D" w:rsidP="0018049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 w:rsidRPr="0018049D"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14:paraId="5CD15E43" w14:textId="27988B95" w:rsidR="0018049D" w:rsidRPr="004F5786" w:rsidRDefault="004F5786" w:rsidP="0018049D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i/>
          <w:szCs w:val="24"/>
          <w:lang w:val="ru-RU"/>
        </w:rPr>
      </w:pPr>
      <w:r w:rsidRPr="004F5786">
        <w:rPr>
          <w:rFonts w:eastAsia="Times New Roman"/>
          <w:b/>
          <w:i/>
          <w:szCs w:val="24"/>
          <w:lang w:val="ru-RU"/>
        </w:rPr>
        <w:t>Контролируемые компетенции – ОК 06</w:t>
      </w:r>
    </w:p>
    <w:p w14:paraId="671A26E0" w14:textId="119A0266" w:rsidR="0018049D" w:rsidRPr="0018049D" w:rsidRDefault="0018049D" w:rsidP="0018049D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 w:rsidRPr="0018049D">
        <w:rPr>
          <w:rFonts w:eastAsia="Times New Roman"/>
          <w:b/>
          <w:szCs w:val="24"/>
          <w:lang w:val="ru-RU"/>
        </w:rPr>
        <w:t>Примерные вопросы к</w:t>
      </w:r>
      <w:r w:rsidR="00C02AF7">
        <w:rPr>
          <w:rFonts w:eastAsia="Times New Roman"/>
          <w:b/>
          <w:szCs w:val="24"/>
          <w:lang w:val="ru-RU"/>
        </w:rPr>
        <w:t xml:space="preserve"> зачету с оценкой</w:t>
      </w:r>
    </w:p>
    <w:p w14:paraId="3A6CC804" w14:textId="76DCDCF2" w:rsidR="0018049D" w:rsidRPr="00426528" w:rsidRDefault="0018049D" w:rsidP="00E91E87">
      <w:pPr>
        <w:tabs>
          <w:tab w:val="left" w:pos="2774"/>
        </w:tabs>
        <w:spacing w:after="0" w:line="240" w:lineRule="auto"/>
        <w:jc w:val="right"/>
        <w:rPr>
          <w:sz w:val="20"/>
          <w:szCs w:val="20"/>
          <w:lang w:val="ru-RU"/>
        </w:rPr>
      </w:pP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851"/>
        <w:gridCol w:w="3969"/>
        <w:gridCol w:w="10490"/>
      </w:tblGrid>
      <w:tr w:rsidR="006B425C" w:rsidRPr="00F34B14" w14:paraId="5767729F" w14:textId="77777777" w:rsidTr="00053A5E">
        <w:tc>
          <w:tcPr>
            <w:tcW w:w="851" w:type="dxa"/>
          </w:tcPr>
          <w:p w14:paraId="4FBBD97A" w14:textId="77777777" w:rsidR="006B425C" w:rsidRPr="00426528" w:rsidRDefault="006B425C" w:rsidP="006B425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969" w:type="dxa"/>
          </w:tcPr>
          <w:p w14:paraId="7492EF4A" w14:textId="77777777" w:rsidR="006B425C" w:rsidRPr="00426528" w:rsidRDefault="006B425C" w:rsidP="006B425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0490" w:type="dxa"/>
          </w:tcPr>
          <w:p w14:paraId="43F2DF25" w14:textId="77777777" w:rsidR="006B425C" w:rsidRPr="00426528" w:rsidRDefault="006B425C" w:rsidP="006B425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6B425C" w:rsidRPr="00F34B14" w14:paraId="1669828E" w14:textId="77777777" w:rsidTr="00053A5E">
        <w:trPr>
          <w:trHeight w:val="926"/>
        </w:trPr>
        <w:tc>
          <w:tcPr>
            <w:tcW w:w="851" w:type="dxa"/>
          </w:tcPr>
          <w:p w14:paraId="36A511FB" w14:textId="77777777" w:rsidR="006B425C" w:rsidRPr="00426528" w:rsidRDefault="006B425C" w:rsidP="0042652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</w:tcPr>
          <w:p w14:paraId="75AFAA50" w14:textId="26E70193" w:rsidR="006B425C" w:rsidRPr="00426528" w:rsidRDefault="00C02AF7" w:rsidP="006B425C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Главные историко-культурные центры Самарской области, имеющие наибольшее значение для развития регионального туризма.</w:t>
            </w:r>
          </w:p>
        </w:tc>
        <w:tc>
          <w:tcPr>
            <w:tcW w:w="10490" w:type="dxa"/>
          </w:tcPr>
          <w:p w14:paraId="6F25C0FC" w14:textId="1A02B9FB" w:rsidR="006B425C" w:rsidRPr="00426528" w:rsidRDefault="00C02AF7" w:rsidP="006B425C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Главные историко-культурные центры Самарской области включают: Самару, Тольятти, Сызрань, Жигулевск и Ставрополь. Эти города известны своей богатой историей, достопримечательностями и особой атмосферой, привлекательной для туристов.</w:t>
            </w:r>
          </w:p>
        </w:tc>
      </w:tr>
      <w:tr w:rsidR="006B425C" w:rsidRPr="00F34B14" w14:paraId="668B767D" w14:textId="77777777" w:rsidTr="00053A5E">
        <w:tc>
          <w:tcPr>
            <w:tcW w:w="851" w:type="dxa"/>
          </w:tcPr>
          <w:p w14:paraId="68C23090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7CCE003E" w14:textId="5E3ED0C9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Основные тенденции развития туристической инфраструктуры в Самарской области.</w:t>
            </w:r>
          </w:p>
        </w:tc>
        <w:tc>
          <w:tcPr>
            <w:tcW w:w="10490" w:type="dxa"/>
          </w:tcPr>
          <w:p w14:paraId="51B9F8D2" w14:textId="1747B152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Развитие туристической инфраструктуры характеризуется строительством новых отелей, кемпингов, ресторанов, проведением фестивалей и организацией активных видов досуга (экологический туризм, рыбалка). Большое внимание уделяют улучшению качества обслуживания и повышению привлекательности региона для приезжих.</w:t>
            </w:r>
          </w:p>
        </w:tc>
      </w:tr>
      <w:tr w:rsidR="006B425C" w:rsidRPr="00F34B14" w14:paraId="39300EF4" w14:textId="77777777" w:rsidTr="00053A5E">
        <w:tc>
          <w:tcPr>
            <w:tcW w:w="851" w:type="dxa"/>
          </w:tcPr>
          <w:p w14:paraId="0F4D9053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2DA67DBF" w14:textId="3E645006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Роль памятников природы и экологии в развитии туризма в Самарской области.</w:t>
            </w:r>
          </w:p>
        </w:tc>
        <w:tc>
          <w:tcPr>
            <w:tcW w:w="10490" w:type="dxa"/>
          </w:tcPr>
          <w:p w14:paraId="5BB4911E" w14:textId="251119A7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Памятники природы играют значительную роль в привлечении туристов, поскольку позволяют развивать экотуризм и познавательные программы. Примером служат Жигулевские горы, Самарская Лука, уникальная природа которых делает их популярными местами для прогулок и путешествий.</w:t>
            </w:r>
          </w:p>
        </w:tc>
      </w:tr>
      <w:tr w:rsidR="006B425C" w:rsidRPr="00F34B14" w14:paraId="3FA03678" w14:textId="77777777" w:rsidTr="00053A5E">
        <w:tc>
          <w:tcPr>
            <w:tcW w:w="851" w:type="dxa"/>
          </w:tcPr>
          <w:p w14:paraId="03BA856E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259D77D2" w14:textId="3BCB3B24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Важность развития делового туризма в Самарской области.</w:t>
            </w:r>
          </w:p>
        </w:tc>
        <w:tc>
          <w:tcPr>
            <w:tcW w:w="10490" w:type="dxa"/>
          </w:tcPr>
          <w:p w14:paraId="203F8363" w14:textId="2FCDA975" w:rsidR="006B425C" w:rsidRPr="00426528" w:rsidRDefault="00C02AF7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Деловые мероприятия, такие как форумы, семинары и выставки, предоставляют возможность для привлечения бизнесменов и специалистов, улучшают экономическую обстановку и увеличивают доходность региона.</w:t>
            </w:r>
          </w:p>
        </w:tc>
      </w:tr>
      <w:tr w:rsidR="006B425C" w:rsidRPr="00F34B14" w14:paraId="41D2FF51" w14:textId="77777777" w:rsidTr="00053A5E">
        <w:tc>
          <w:tcPr>
            <w:tcW w:w="851" w:type="dxa"/>
          </w:tcPr>
          <w:p w14:paraId="00567AB4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10AE0E74" w14:textId="071442DA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Преимущества транспортной инфраструктуры Самарской области для её туристической привлекательности</w:t>
            </w:r>
            <w:r w:rsidR="003D5128"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0" w:type="dxa"/>
          </w:tcPr>
          <w:p w14:paraId="7A73A6CD" w14:textId="724FE8C0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Преимущества включают развитую сеть автомобильных дорог, железнодорожные пути, аэропорты и речной транспорт. Все это облегчает доступ туристов к основным туристическим объектам и повышает мобильность внутри региона.</w:t>
            </w:r>
          </w:p>
        </w:tc>
      </w:tr>
      <w:tr w:rsidR="006B425C" w:rsidRPr="00F34B14" w14:paraId="7260C646" w14:textId="77777777" w:rsidTr="00053A5E">
        <w:tc>
          <w:tcPr>
            <w:tcW w:w="851" w:type="dxa"/>
          </w:tcPr>
          <w:p w14:paraId="56998CC8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5BBAC400" w14:textId="2F5564F6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Влияние культурных мероприятий региона на увеличение туристского потока</w:t>
            </w:r>
            <w:r w:rsidR="003D5128"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0" w:type="dxa"/>
          </w:tcPr>
          <w:p w14:paraId="7AED0835" w14:textId="4B0F8958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Регулярные культурные события: музыкальные фестивали, выставки художников, спектакли театров, дни города, народные гуляния. Они интересны широким спектром предложений и способностью создавать особую атмосферу праздника.</w:t>
            </w:r>
          </w:p>
        </w:tc>
      </w:tr>
      <w:tr w:rsidR="006B425C" w:rsidRPr="00F34B14" w14:paraId="06E771D9" w14:textId="77777777" w:rsidTr="00053A5E">
        <w:tc>
          <w:tcPr>
            <w:tcW w:w="851" w:type="dxa"/>
          </w:tcPr>
          <w:p w14:paraId="05A3505D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654EA6AC" w14:textId="4777E580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Причины интереса туристов к религиозной сфере Самарской области.</w:t>
            </w:r>
          </w:p>
        </w:tc>
        <w:tc>
          <w:tcPr>
            <w:tcW w:w="10490" w:type="dxa"/>
          </w:tcPr>
          <w:p w14:paraId="2ABF45D9" w14:textId="47D6BCCB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Интерес туристов вызван многообразием религиозных традиций, наличием древних церквей и монастырей, активной деятельностью религиозных общин, благотворительностью и участием священнослужителей в социальных проектах.</w:t>
            </w:r>
          </w:p>
        </w:tc>
      </w:tr>
      <w:tr w:rsidR="006B425C" w:rsidRPr="00F34B14" w14:paraId="5AAB0F4E" w14:textId="77777777" w:rsidTr="00053A5E">
        <w:tc>
          <w:tcPr>
            <w:tcW w:w="851" w:type="dxa"/>
          </w:tcPr>
          <w:p w14:paraId="78074767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4A4B35C0" w14:textId="7D373FCA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Концепци</w:t>
            </w:r>
            <w:r w:rsidR="003D5128"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я</w:t>
            </w: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устойчивого развития туризма в регионе</w:t>
            </w:r>
          </w:p>
        </w:tc>
        <w:tc>
          <w:tcPr>
            <w:tcW w:w="10490" w:type="dxa"/>
          </w:tcPr>
          <w:p w14:paraId="0CF2D391" w14:textId="41AE4EA7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Концепция устойчивого развития предполагает сохранение природных ресурсов, уважение к традиционным культурам и поддержке местного бизнеса. Она направлена на гармоничное сочетание экономического роста и охраны окружающей среды.</w:t>
            </w:r>
          </w:p>
        </w:tc>
      </w:tr>
      <w:tr w:rsidR="006B425C" w:rsidRPr="00F34B14" w14:paraId="17E7354D" w14:textId="77777777" w:rsidTr="00053A5E">
        <w:tc>
          <w:tcPr>
            <w:tcW w:w="851" w:type="dxa"/>
          </w:tcPr>
          <w:p w14:paraId="6F7714ED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466AB006" w14:textId="1C2057C8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Основная цель развития туризма в Самарской области.</w:t>
            </w:r>
          </w:p>
        </w:tc>
        <w:tc>
          <w:tcPr>
            <w:tcW w:w="10490" w:type="dxa"/>
          </w:tcPr>
          <w:p w14:paraId="56E485A0" w14:textId="7C53316F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Цель состоит в увеличении числа туристов, повышении конкурентоспособности региона, создании рабочих мест, росте доходов бюджета, сохранении культурного наследия и рациональном использовании природных ресурсов.</w:t>
            </w:r>
          </w:p>
        </w:tc>
      </w:tr>
      <w:tr w:rsidR="006B425C" w:rsidRPr="00F34B14" w14:paraId="3B758B47" w14:textId="77777777" w:rsidTr="00053A5E">
        <w:tc>
          <w:tcPr>
            <w:tcW w:w="851" w:type="dxa"/>
          </w:tcPr>
          <w:p w14:paraId="1BF48D36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0FDA19FA" w14:textId="2BBDFDFE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Факторы, ограничивающие развитие туризма в Самарской области</w:t>
            </w:r>
            <w:r w:rsidR="003D5128"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0" w:type="dxa"/>
          </w:tcPr>
          <w:p w14:paraId="0B4043CB" w14:textId="3C515987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Среди факторов ограничения выделяют нехватку качественной инфраструктуры, недостаток квалифицированных кадров, сезонность туристического потока, низкое информирование потенциальных туристов о возможностях региона, отсутствие широкого спектра туров и высокой конкуренции с соседними регионами.</w:t>
            </w:r>
          </w:p>
        </w:tc>
      </w:tr>
      <w:tr w:rsidR="006B425C" w:rsidRPr="00F34B14" w14:paraId="77E9B47B" w14:textId="77777777" w:rsidTr="00053A5E">
        <w:tc>
          <w:tcPr>
            <w:tcW w:w="851" w:type="dxa"/>
          </w:tcPr>
          <w:p w14:paraId="276CF60A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1A27AFE8" w14:textId="32C5B84A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Экологические угрозы для туристической привлекательности региона</w:t>
            </w:r>
            <w:r w:rsidR="003D5128"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90" w:type="dxa"/>
          </w:tcPr>
          <w:p w14:paraId="6FF728EB" w14:textId="3A0E7C01" w:rsidR="006B425C" w:rsidRPr="00426528" w:rsidRDefault="00531561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Экологические угрозы включают загрязнение воздуха и воды, сокращение популяций редких животных и растений, истощение природных ресурсов и изменение климата, негативно сказывающееся на экосистемах региона</w:t>
            </w:r>
          </w:p>
        </w:tc>
      </w:tr>
      <w:tr w:rsidR="006B425C" w:rsidRPr="00F34B14" w14:paraId="412ABD83" w14:textId="77777777" w:rsidTr="00053A5E">
        <w:tc>
          <w:tcPr>
            <w:tcW w:w="851" w:type="dxa"/>
          </w:tcPr>
          <w:p w14:paraId="5BBDCF4A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1BC6266C" w14:textId="663BBF81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Необходимые профессиональные компетенции работников туристической отрасли в Самарской области.</w:t>
            </w:r>
          </w:p>
        </w:tc>
        <w:tc>
          <w:tcPr>
            <w:tcW w:w="10490" w:type="dxa"/>
          </w:tcPr>
          <w:p w14:paraId="32B41231" w14:textId="4DEEA956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Необходимы компетенции в менеджменте и маркетинге, владении иностранными языками, знании правил безопасности, юридических аспектов туризма, ведении переговоров, работе с клиентами, организации мероприятий и оказании информационных услуг.</w:t>
            </w:r>
          </w:p>
        </w:tc>
      </w:tr>
      <w:tr w:rsidR="006B425C" w:rsidRPr="00F34B14" w14:paraId="71539795" w14:textId="77777777" w:rsidTr="00053A5E">
        <w:tc>
          <w:tcPr>
            <w:tcW w:w="851" w:type="dxa"/>
          </w:tcPr>
          <w:p w14:paraId="1FB53105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05264BE9" w14:textId="1305AE70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Социальные аспекты, учитываемые при развитии туризма в регионе</w:t>
            </w:r>
          </w:p>
        </w:tc>
        <w:tc>
          <w:tcPr>
            <w:tcW w:w="10490" w:type="dxa"/>
          </w:tcPr>
          <w:p w14:paraId="4CE110F0" w14:textId="1CC0A60B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Социальные аспекты включают заботу о комфорте местных жителей, предотвращение негативных последствий массового туризма, вовлечение местного сообщества в процессы планирования и управления туристической сферой, обеспечение занятости населения, соблюдение прав потребителей.</w:t>
            </w:r>
          </w:p>
        </w:tc>
      </w:tr>
      <w:tr w:rsidR="006B425C" w:rsidRPr="00F34B14" w14:paraId="49763E46" w14:textId="77777777" w:rsidTr="00053A5E">
        <w:tc>
          <w:tcPr>
            <w:tcW w:w="851" w:type="dxa"/>
          </w:tcPr>
          <w:p w14:paraId="2EEB2B83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0EF10826" w14:textId="439D8249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Виды туризма, распространенные в Самарской области</w:t>
            </w:r>
          </w:p>
        </w:tc>
        <w:tc>
          <w:tcPr>
            <w:tcW w:w="10490" w:type="dxa"/>
          </w:tcPr>
          <w:p w14:paraId="549A95EB" w14:textId="037ABB1A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Распространёнными видами туризма являются экологический, активный (велосипедный, водный), образовательный, деловой, медицинский, гастрономический и событийный туризм.</w:t>
            </w:r>
          </w:p>
        </w:tc>
      </w:tr>
      <w:tr w:rsidR="006B425C" w:rsidRPr="00F34B14" w14:paraId="0BAC2CF0" w14:textId="77777777" w:rsidTr="00053A5E">
        <w:tc>
          <w:tcPr>
            <w:tcW w:w="851" w:type="dxa"/>
          </w:tcPr>
          <w:p w14:paraId="583FDE77" w14:textId="77777777" w:rsidR="006B425C" w:rsidRPr="00426528" w:rsidRDefault="006B425C" w:rsidP="0042652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bidi="ru-RU"/>
              </w:rPr>
            </w:pPr>
          </w:p>
        </w:tc>
        <w:tc>
          <w:tcPr>
            <w:tcW w:w="3969" w:type="dxa"/>
          </w:tcPr>
          <w:p w14:paraId="25466FAC" w14:textId="2B0781B4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Инфраструктура, необходимая для успешного развития туризма в Самарской области</w:t>
            </w:r>
          </w:p>
        </w:tc>
        <w:tc>
          <w:tcPr>
            <w:tcW w:w="10490" w:type="dxa"/>
          </w:tcPr>
          <w:p w14:paraId="44EE7931" w14:textId="046D7CA2" w:rsidR="006B425C" w:rsidRPr="00426528" w:rsidRDefault="003D5128" w:rsidP="00C02AF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успешного развития необходимы гостиницы разного уровня, рестораны и кафе, транспортное сообщение, пункты проката оборудования, информационные туристические офисы, хорошо оснащённые медицинские учреждения и качественные сервисы гидов-экскурсоводов</w:t>
            </w:r>
          </w:p>
        </w:tc>
      </w:tr>
    </w:tbl>
    <w:p w14:paraId="121521BC" w14:textId="77777777" w:rsidR="006B425C" w:rsidRDefault="006B425C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67DFE09" w14:textId="3A879595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E8247B2" w14:textId="20D96501" w:rsidR="0018049D" w:rsidRDefault="0018049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399CF17" w14:textId="48713551" w:rsidR="006B425C" w:rsidRPr="006B425C" w:rsidRDefault="006B425C" w:rsidP="006B425C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 w:rsidRPr="006B425C">
        <w:rPr>
          <w:rFonts w:eastAsia="Times New Roman"/>
          <w:b/>
          <w:szCs w:val="24"/>
          <w:lang w:val="ru-RU" w:eastAsia="ru-RU"/>
        </w:rPr>
        <w:t>Критерии и шкалы оценивания промежуточной аттестации</w:t>
      </w:r>
    </w:p>
    <w:p w14:paraId="2EAA7C93" w14:textId="09D2DE85" w:rsidR="006B425C" w:rsidRPr="006B425C" w:rsidRDefault="006B425C" w:rsidP="006B425C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 w:rsidRPr="006B425C"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C02AF7">
        <w:rPr>
          <w:rFonts w:eastAsia="Times New Roman"/>
          <w:b/>
          <w:szCs w:val="24"/>
          <w:lang w:val="ru-RU" w:eastAsia="ru-RU"/>
        </w:rPr>
        <w:t>зачет с оценкой)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6B425C" w:rsidRPr="00426528" w14:paraId="069D4892" w14:textId="77777777" w:rsidTr="00F409A3">
        <w:trPr>
          <w:trHeight w:val="277"/>
          <w:jc w:val="center"/>
        </w:trPr>
        <w:tc>
          <w:tcPr>
            <w:tcW w:w="3959" w:type="dxa"/>
          </w:tcPr>
          <w:p w14:paraId="5D79D75C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bookmarkStart w:id="2" w:name="_Hlk164256656"/>
            <w:r w:rsidRPr="00426528"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2647DAF6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2DA7D07B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19F5D29B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6B425C" w:rsidRPr="00F34B14" w14:paraId="2C11FF08" w14:textId="77777777" w:rsidTr="00F409A3">
        <w:trPr>
          <w:trHeight w:val="830"/>
          <w:jc w:val="center"/>
        </w:trPr>
        <w:tc>
          <w:tcPr>
            <w:tcW w:w="3959" w:type="dxa"/>
          </w:tcPr>
          <w:p w14:paraId="5AF5CEB9" w14:textId="77777777" w:rsidR="006B425C" w:rsidRPr="00426528" w:rsidRDefault="006B425C" w:rsidP="00426528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426528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23086633" w14:textId="77777777" w:rsidR="006B425C" w:rsidRPr="00426528" w:rsidRDefault="006B425C" w:rsidP="00426528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426528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144587F3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4A7D2B73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3EF8C121" w14:textId="77777777" w:rsidR="006B425C" w:rsidRPr="00426528" w:rsidRDefault="006B425C" w:rsidP="00426528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6815ED79" w14:textId="77777777" w:rsidR="006B425C" w:rsidRPr="00426528" w:rsidRDefault="006B425C" w:rsidP="00426528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2C4416AC" w14:textId="77777777" w:rsidR="006B425C" w:rsidRPr="00426528" w:rsidRDefault="006B425C" w:rsidP="00426528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4B26848C" w14:textId="77777777" w:rsidR="006B425C" w:rsidRPr="00426528" w:rsidRDefault="006B425C" w:rsidP="00426528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426528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1FB7D451" w14:textId="77777777" w:rsidR="006B425C" w:rsidRPr="00426528" w:rsidRDefault="006B425C" w:rsidP="00426528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426528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6A58D8A7" w14:textId="77777777" w:rsidR="006B425C" w:rsidRPr="00426528" w:rsidRDefault="006B425C" w:rsidP="00426528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426528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6D7C6578" w14:textId="77777777" w:rsidR="006B425C" w:rsidRPr="00426528" w:rsidRDefault="006B425C" w:rsidP="006B425C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584D8E86" w14:textId="77777777" w:rsidR="006B425C" w:rsidRPr="00426528" w:rsidRDefault="006B425C" w:rsidP="00426528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3261941B" w14:textId="77777777" w:rsidR="006B425C" w:rsidRPr="00426528" w:rsidRDefault="006B425C" w:rsidP="00426528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647B9916" w14:textId="77777777" w:rsidR="006B425C" w:rsidRPr="00426528" w:rsidRDefault="006B425C" w:rsidP="00426528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74ACD38E" w14:textId="77777777" w:rsidR="006B425C" w:rsidRPr="00426528" w:rsidRDefault="006B425C" w:rsidP="00426528">
            <w:pPr>
              <w:numPr>
                <w:ilvl w:val="0"/>
                <w:numId w:val="10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253CE460" w14:textId="77777777" w:rsidR="006B425C" w:rsidRPr="00426528" w:rsidRDefault="006B425C" w:rsidP="006B425C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6528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2"/>
    </w:tbl>
    <w:p w14:paraId="25FE9B55" w14:textId="77777777" w:rsidR="006B425C" w:rsidRPr="00E91E87" w:rsidRDefault="006B425C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6B425C" w:rsidRPr="00E91E87" w:rsidSect="006B425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171AC3A4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8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9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1" w15:restartNumberingAfterBreak="0">
    <w:nsid w:val="63865A37"/>
    <w:multiLevelType w:val="hybridMultilevel"/>
    <w:tmpl w:val="8C8E868A"/>
    <w:lvl w:ilvl="0" w:tplc="F6744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57B9E"/>
    <w:multiLevelType w:val="hybridMultilevel"/>
    <w:tmpl w:val="6442C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5C"/>
    <w:rsid w:val="00053A5E"/>
    <w:rsid w:val="000C5817"/>
    <w:rsid w:val="00166C2E"/>
    <w:rsid w:val="0018049D"/>
    <w:rsid w:val="00184842"/>
    <w:rsid w:val="001A4D58"/>
    <w:rsid w:val="001B3A4F"/>
    <w:rsid w:val="0026405C"/>
    <w:rsid w:val="002F570B"/>
    <w:rsid w:val="0039126A"/>
    <w:rsid w:val="003D5128"/>
    <w:rsid w:val="00426528"/>
    <w:rsid w:val="00460885"/>
    <w:rsid w:val="004F2FBB"/>
    <w:rsid w:val="004F5786"/>
    <w:rsid w:val="00531561"/>
    <w:rsid w:val="006B425C"/>
    <w:rsid w:val="00722F21"/>
    <w:rsid w:val="007A0AFD"/>
    <w:rsid w:val="00C02AF7"/>
    <w:rsid w:val="00C836CA"/>
    <w:rsid w:val="00E91E87"/>
    <w:rsid w:val="00EB2485"/>
    <w:rsid w:val="00F34B14"/>
    <w:rsid w:val="00F4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1C90"/>
  <w15:chartTrackingRefBased/>
  <w15:docId w15:val="{4D6C1DFE-41DF-4516-990D-07E7179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91E87"/>
    <w:pPr>
      <w:spacing w:after="200" w:line="276" w:lineRule="auto"/>
    </w:pPr>
    <w:rPr>
      <w:rFonts w:ascii="Times New Roman" w:eastAsiaTheme="minorEastAsia" w:hAnsi="Times New Roman" w:cs="Times New Roman"/>
      <w:sz w:val="24"/>
      <w:lang w:val="en-US"/>
    </w:rPr>
  </w:style>
  <w:style w:type="paragraph" w:styleId="11">
    <w:name w:val="heading 1"/>
    <w:basedOn w:val="a0"/>
    <w:next w:val="a0"/>
    <w:link w:val="110"/>
    <w:uiPriority w:val="9"/>
    <w:qFormat/>
    <w:rsid w:val="007A0AFD"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A0AFD"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uiPriority w:val="9"/>
    <w:rsid w:val="007A0A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A0AFD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7A0AFD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7A0AFD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7A0AFD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A0AFD"/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7A0AFD"/>
  </w:style>
  <w:style w:type="table" w:styleId="a4">
    <w:name w:val="Table Grid"/>
    <w:basedOn w:val="a2"/>
    <w:uiPriority w:val="39"/>
    <w:rsid w:val="007A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A0AFD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7A0A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4">
    <w:name w:val="Гиперссылка1"/>
    <w:basedOn w:val="a1"/>
    <w:uiPriority w:val="99"/>
    <w:unhideWhenUsed/>
    <w:rsid w:val="007A0AFD"/>
    <w:rPr>
      <w:color w:val="0000FF"/>
      <w:u w:val="single"/>
    </w:rPr>
  </w:style>
  <w:style w:type="character" w:customStyle="1" w:styleId="a7">
    <w:name w:val="Основной текст_"/>
    <w:basedOn w:val="a1"/>
    <w:link w:val="15"/>
    <w:rsid w:val="007A0AFD"/>
    <w:rPr>
      <w:rFonts w:ascii="Times New Roman" w:eastAsia="Times New Roman" w:hAnsi="Times New Roman" w:cs="Times New Roman"/>
    </w:rPr>
  </w:style>
  <w:style w:type="paragraph" w:customStyle="1" w:styleId="15">
    <w:name w:val="Основной текст1"/>
    <w:basedOn w:val="a0"/>
    <w:link w:val="a7"/>
    <w:rsid w:val="007A0AFD"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sid w:val="007A0AF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sid w:val="007A0AFD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sid w:val="007A0AFD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sid w:val="007A0AF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sid w:val="007A0AFD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rsid w:val="007A0AFD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rsid w:val="007A0AFD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rsid w:val="007A0AFD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paragraph" w:styleId="a8">
    <w:name w:val="Normal (Web)"/>
    <w:basedOn w:val="a0"/>
    <w:uiPriority w:val="99"/>
    <w:unhideWhenUsed/>
    <w:rsid w:val="007A0AFD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-type-strong">
    <w:name w:val="-type-strong"/>
    <w:basedOn w:val="a1"/>
    <w:rsid w:val="007A0AFD"/>
  </w:style>
  <w:style w:type="paragraph" w:styleId="HTML">
    <w:name w:val="HTML Preformatted"/>
    <w:basedOn w:val="a0"/>
    <w:link w:val="HTML0"/>
    <w:uiPriority w:val="99"/>
    <w:semiHidden/>
    <w:unhideWhenUsed/>
    <w:rsid w:val="007A0AFD"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A0AFD"/>
    <w:rPr>
      <w:rFonts w:ascii="Consolas" w:hAnsi="Consolas"/>
      <w:sz w:val="20"/>
      <w:szCs w:val="20"/>
    </w:rPr>
  </w:style>
  <w:style w:type="character" w:styleId="a9">
    <w:name w:val="Hyperlink"/>
    <w:basedOn w:val="a1"/>
    <w:uiPriority w:val="99"/>
    <w:semiHidden/>
    <w:unhideWhenUsed/>
    <w:rsid w:val="007A0AFD"/>
    <w:rPr>
      <w:color w:val="0563C1" w:themeColor="hyperlink"/>
      <w:u w:val="single"/>
    </w:rPr>
  </w:style>
  <w:style w:type="paragraph" w:customStyle="1" w:styleId="111">
    <w:name w:val="Заголовок 11"/>
    <w:basedOn w:val="a0"/>
    <w:next w:val="a0"/>
    <w:uiPriority w:val="9"/>
    <w:qFormat/>
    <w:rsid w:val="007A0AFD"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2">
    <w:name w:val="Заголовок 21"/>
    <w:basedOn w:val="a0"/>
    <w:next w:val="a0"/>
    <w:uiPriority w:val="9"/>
    <w:unhideWhenUsed/>
    <w:qFormat/>
    <w:rsid w:val="007A0AFD"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2">
    <w:name w:val="Заголовок 31"/>
    <w:basedOn w:val="a0"/>
    <w:next w:val="a0"/>
    <w:uiPriority w:val="9"/>
    <w:unhideWhenUsed/>
    <w:qFormat/>
    <w:rsid w:val="007A0AFD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rsid w:val="007A0AFD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7A0AFD"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7A0AFD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7A0AFD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7A0AFD"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7A0AFD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numbering" w:customStyle="1" w:styleId="112">
    <w:name w:val="Нет списка11"/>
    <w:next w:val="a3"/>
    <w:uiPriority w:val="99"/>
    <w:semiHidden/>
    <w:unhideWhenUsed/>
    <w:rsid w:val="007A0AFD"/>
  </w:style>
  <w:style w:type="paragraph" w:customStyle="1" w:styleId="16">
    <w:name w:val="Верхний колонтитул1"/>
    <w:basedOn w:val="a0"/>
    <w:next w:val="aa"/>
    <w:link w:val="ab"/>
    <w:uiPriority w:val="99"/>
    <w:unhideWhenUsed/>
    <w:rsid w:val="007A0AF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b">
    <w:name w:val="Верхний колонтитул Знак"/>
    <w:basedOn w:val="a1"/>
    <w:link w:val="16"/>
    <w:uiPriority w:val="99"/>
    <w:rsid w:val="007A0AFD"/>
  </w:style>
  <w:style w:type="paragraph" w:customStyle="1" w:styleId="17">
    <w:name w:val="Нижний колонтитул1"/>
    <w:basedOn w:val="a0"/>
    <w:next w:val="ac"/>
    <w:link w:val="ad"/>
    <w:uiPriority w:val="99"/>
    <w:unhideWhenUsed/>
    <w:rsid w:val="007A0AF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d">
    <w:name w:val="Нижний колонтитул Знак"/>
    <w:basedOn w:val="a1"/>
    <w:link w:val="17"/>
    <w:uiPriority w:val="99"/>
    <w:rsid w:val="007A0AFD"/>
  </w:style>
  <w:style w:type="character" w:customStyle="1" w:styleId="110">
    <w:name w:val="Заголовок 1 Знак1"/>
    <w:basedOn w:val="a1"/>
    <w:link w:val="11"/>
    <w:uiPriority w:val="9"/>
    <w:rsid w:val="007A0AFD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semiHidden/>
    <w:rsid w:val="007A0AFD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semiHidden/>
    <w:rsid w:val="007A0AFD"/>
    <w:rPr>
      <w:rFonts w:ascii="Calibri" w:eastAsia="MS Gothic" w:hAnsi="Calibri" w:cs="Times New Roman"/>
      <w:b/>
      <w:bCs/>
      <w:color w:val="4F81BD"/>
    </w:rPr>
  </w:style>
  <w:style w:type="paragraph" w:customStyle="1" w:styleId="18">
    <w:name w:val="Заголовок1"/>
    <w:basedOn w:val="a0"/>
    <w:next w:val="a0"/>
    <w:uiPriority w:val="10"/>
    <w:qFormat/>
    <w:rsid w:val="007A0AFD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Заголовок Знак"/>
    <w:basedOn w:val="a1"/>
    <w:link w:val="af"/>
    <w:uiPriority w:val="10"/>
    <w:rsid w:val="007A0A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9">
    <w:name w:val="Подзаголовок1"/>
    <w:basedOn w:val="a0"/>
    <w:next w:val="a0"/>
    <w:uiPriority w:val="11"/>
    <w:qFormat/>
    <w:rsid w:val="007A0AFD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0">
    <w:name w:val="Подзаголовок Знак"/>
    <w:basedOn w:val="a1"/>
    <w:link w:val="af1"/>
    <w:uiPriority w:val="11"/>
    <w:rsid w:val="007A0AF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2">
    <w:name w:val="Основной текст2"/>
    <w:basedOn w:val="a0"/>
    <w:next w:val="af2"/>
    <w:link w:val="af3"/>
    <w:uiPriority w:val="99"/>
    <w:unhideWhenUsed/>
    <w:rsid w:val="007A0AFD"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3">
    <w:name w:val="Основной текст Знак"/>
    <w:basedOn w:val="a1"/>
    <w:link w:val="22"/>
    <w:uiPriority w:val="99"/>
    <w:rsid w:val="007A0AFD"/>
  </w:style>
  <w:style w:type="paragraph" w:customStyle="1" w:styleId="213">
    <w:name w:val="Основной текст 21"/>
    <w:basedOn w:val="a0"/>
    <w:next w:val="23"/>
    <w:link w:val="24"/>
    <w:uiPriority w:val="99"/>
    <w:unhideWhenUsed/>
    <w:rsid w:val="007A0AFD"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4">
    <w:name w:val="Основной текст 2 Знак"/>
    <w:basedOn w:val="a1"/>
    <w:link w:val="213"/>
    <w:uiPriority w:val="99"/>
    <w:rsid w:val="007A0AFD"/>
  </w:style>
  <w:style w:type="paragraph" w:customStyle="1" w:styleId="313">
    <w:name w:val="Основной текст 31"/>
    <w:basedOn w:val="a0"/>
    <w:next w:val="32"/>
    <w:link w:val="33"/>
    <w:uiPriority w:val="99"/>
    <w:unhideWhenUsed/>
    <w:rsid w:val="007A0AFD"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3">
    <w:name w:val="Основной текст 3 Знак"/>
    <w:basedOn w:val="a1"/>
    <w:link w:val="313"/>
    <w:uiPriority w:val="99"/>
    <w:rsid w:val="007A0AFD"/>
    <w:rPr>
      <w:sz w:val="16"/>
      <w:szCs w:val="16"/>
    </w:rPr>
  </w:style>
  <w:style w:type="paragraph" w:customStyle="1" w:styleId="1a">
    <w:name w:val="Список1"/>
    <w:basedOn w:val="a0"/>
    <w:next w:val="af4"/>
    <w:uiPriority w:val="99"/>
    <w:unhideWhenUsed/>
    <w:rsid w:val="007A0AFD"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4">
    <w:name w:val="Список 21"/>
    <w:basedOn w:val="a0"/>
    <w:next w:val="25"/>
    <w:uiPriority w:val="99"/>
    <w:unhideWhenUsed/>
    <w:rsid w:val="007A0AFD"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4">
    <w:name w:val="Список 31"/>
    <w:basedOn w:val="a0"/>
    <w:next w:val="34"/>
    <w:uiPriority w:val="99"/>
    <w:unhideWhenUsed/>
    <w:rsid w:val="007A0AFD"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f5"/>
    <w:uiPriority w:val="99"/>
    <w:unhideWhenUsed/>
    <w:rsid w:val="007A0AFD"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6"/>
    <w:uiPriority w:val="99"/>
    <w:unhideWhenUsed/>
    <w:rsid w:val="007A0AFD"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5"/>
    <w:uiPriority w:val="99"/>
    <w:unhideWhenUsed/>
    <w:rsid w:val="007A0AFD"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7A0AFD"/>
    <w:pPr>
      <w:numPr>
        <w:numId w:val="6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7"/>
    <w:uiPriority w:val="99"/>
    <w:unhideWhenUsed/>
    <w:rsid w:val="007A0AFD"/>
    <w:pPr>
      <w:numPr>
        <w:numId w:val="7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6"/>
    <w:uiPriority w:val="99"/>
    <w:unhideWhenUsed/>
    <w:rsid w:val="007A0AFD"/>
    <w:pPr>
      <w:numPr>
        <w:numId w:val="8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b">
    <w:name w:val="Продолжение списка1"/>
    <w:basedOn w:val="a0"/>
    <w:next w:val="af6"/>
    <w:uiPriority w:val="99"/>
    <w:unhideWhenUsed/>
    <w:rsid w:val="007A0AFD"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Продолжение списка 21"/>
    <w:basedOn w:val="a0"/>
    <w:next w:val="28"/>
    <w:uiPriority w:val="99"/>
    <w:unhideWhenUsed/>
    <w:rsid w:val="007A0AFD"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Продолжение списка 31"/>
    <w:basedOn w:val="a0"/>
    <w:next w:val="37"/>
    <w:uiPriority w:val="99"/>
    <w:unhideWhenUsed/>
    <w:rsid w:val="007A0AFD"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c">
    <w:name w:val="Текст макроса1"/>
    <w:next w:val="af7"/>
    <w:link w:val="af8"/>
    <w:uiPriority w:val="99"/>
    <w:unhideWhenUsed/>
    <w:rsid w:val="007A0AF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1"/>
    <w:link w:val="1c"/>
    <w:uiPriority w:val="99"/>
    <w:rsid w:val="007A0AFD"/>
    <w:rPr>
      <w:rFonts w:ascii="Courier" w:hAnsi="Courier"/>
      <w:sz w:val="20"/>
      <w:szCs w:val="20"/>
    </w:rPr>
  </w:style>
  <w:style w:type="paragraph" w:customStyle="1" w:styleId="216">
    <w:name w:val="Цитата 21"/>
    <w:basedOn w:val="a0"/>
    <w:next w:val="a0"/>
    <w:uiPriority w:val="29"/>
    <w:qFormat/>
    <w:rsid w:val="007A0AFD"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sid w:val="007A0AFD"/>
    <w:rPr>
      <w:i/>
      <w:iCs/>
      <w:color w:val="000000"/>
    </w:rPr>
  </w:style>
  <w:style w:type="character" w:customStyle="1" w:styleId="41">
    <w:name w:val="Заголовок 4 Знак1"/>
    <w:basedOn w:val="a1"/>
    <w:link w:val="4"/>
    <w:uiPriority w:val="9"/>
    <w:semiHidden/>
    <w:rsid w:val="007A0AFD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d">
    <w:name w:val="Название объекта1"/>
    <w:basedOn w:val="a0"/>
    <w:next w:val="a0"/>
    <w:uiPriority w:val="35"/>
    <w:semiHidden/>
    <w:unhideWhenUsed/>
    <w:qFormat/>
    <w:rsid w:val="007A0AFD"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character" w:styleId="af9">
    <w:name w:val="Strong"/>
    <w:basedOn w:val="a1"/>
    <w:uiPriority w:val="22"/>
    <w:qFormat/>
    <w:rsid w:val="007A0AFD"/>
    <w:rPr>
      <w:b/>
      <w:bCs/>
    </w:rPr>
  </w:style>
  <w:style w:type="character" w:styleId="afa">
    <w:name w:val="Emphasis"/>
    <w:basedOn w:val="a1"/>
    <w:uiPriority w:val="20"/>
    <w:qFormat/>
    <w:rsid w:val="007A0AFD"/>
    <w:rPr>
      <w:i/>
      <w:iCs/>
    </w:rPr>
  </w:style>
  <w:style w:type="paragraph" w:customStyle="1" w:styleId="1e">
    <w:name w:val="Выделенная цитата1"/>
    <w:basedOn w:val="a0"/>
    <w:next w:val="a0"/>
    <w:uiPriority w:val="30"/>
    <w:qFormat/>
    <w:rsid w:val="007A0AFD"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b">
    <w:name w:val="Выделенная цитата Знак"/>
    <w:basedOn w:val="a1"/>
    <w:link w:val="afc"/>
    <w:uiPriority w:val="30"/>
    <w:rsid w:val="007A0AFD"/>
    <w:rPr>
      <w:b/>
      <w:bCs/>
      <w:i/>
      <w:iCs/>
      <w:color w:val="4F81BD"/>
    </w:rPr>
  </w:style>
  <w:style w:type="character" w:customStyle="1" w:styleId="1f">
    <w:name w:val="Слабое выделение1"/>
    <w:basedOn w:val="a1"/>
    <w:uiPriority w:val="19"/>
    <w:qFormat/>
    <w:rsid w:val="007A0AFD"/>
    <w:rPr>
      <w:i/>
      <w:iCs/>
      <w:color w:val="808080"/>
    </w:rPr>
  </w:style>
  <w:style w:type="character" w:customStyle="1" w:styleId="1f0">
    <w:name w:val="Сильное выделение1"/>
    <w:basedOn w:val="a1"/>
    <w:uiPriority w:val="21"/>
    <w:qFormat/>
    <w:rsid w:val="007A0AFD"/>
    <w:rPr>
      <w:b/>
      <w:bCs/>
      <w:i/>
      <w:iCs/>
      <w:color w:val="4F81BD"/>
    </w:rPr>
  </w:style>
  <w:style w:type="character" w:customStyle="1" w:styleId="1f1">
    <w:name w:val="Слабая ссылка1"/>
    <w:basedOn w:val="a1"/>
    <w:uiPriority w:val="31"/>
    <w:qFormat/>
    <w:rsid w:val="007A0AFD"/>
    <w:rPr>
      <w:smallCaps/>
      <w:color w:val="C0504D"/>
      <w:u w:val="single"/>
    </w:rPr>
  </w:style>
  <w:style w:type="character" w:customStyle="1" w:styleId="1f2">
    <w:name w:val="Сильная ссылка1"/>
    <w:basedOn w:val="a1"/>
    <w:uiPriority w:val="32"/>
    <w:qFormat/>
    <w:rsid w:val="007A0AFD"/>
    <w:rPr>
      <w:b/>
      <w:bCs/>
      <w:smallCaps/>
      <w:color w:val="C0504D"/>
      <w:spacing w:val="5"/>
      <w:u w:val="single"/>
    </w:rPr>
  </w:style>
  <w:style w:type="character" w:styleId="afd">
    <w:name w:val="Book Title"/>
    <w:basedOn w:val="a1"/>
    <w:uiPriority w:val="33"/>
    <w:qFormat/>
    <w:rsid w:val="007A0AFD"/>
    <w:rPr>
      <w:b/>
      <w:bCs/>
      <w:smallCaps/>
      <w:spacing w:val="5"/>
    </w:rPr>
  </w:style>
  <w:style w:type="paragraph" w:customStyle="1" w:styleId="1f3">
    <w:name w:val="Заголовок оглавления1"/>
    <w:basedOn w:val="11"/>
    <w:next w:val="a0"/>
    <w:uiPriority w:val="39"/>
    <w:semiHidden/>
    <w:unhideWhenUsed/>
    <w:qFormat/>
    <w:rsid w:val="007A0AFD"/>
  </w:style>
  <w:style w:type="table" w:customStyle="1" w:styleId="1f4">
    <w:name w:val="Сетка таблицы1"/>
    <w:basedOn w:val="a2"/>
    <w:next w:val="a4"/>
    <w:uiPriority w:val="59"/>
    <w:rsid w:val="007A0AFD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ветлая заливка1"/>
    <w:basedOn w:val="a2"/>
    <w:next w:val="afe"/>
    <w:uiPriority w:val="60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next w:val="-1"/>
    <w:uiPriority w:val="60"/>
    <w:rsid w:val="007A0AFD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7A0AFD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7A0AFD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next w:val="-4"/>
    <w:uiPriority w:val="60"/>
    <w:rsid w:val="007A0AFD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7A0AFD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next w:val="-6"/>
    <w:uiPriority w:val="60"/>
    <w:rsid w:val="007A0AFD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6">
    <w:name w:val="Светлый список1"/>
    <w:basedOn w:val="a2"/>
    <w:next w:val="aff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next w:val="-1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next w:val="-2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next w:val="-3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next w:val="-4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next w:val="-5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next w:val="-6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7">
    <w:name w:val="Светлая сетка1"/>
    <w:basedOn w:val="a2"/>
    <w:next w:val="aff0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2"/>
    <w:next w:val="-1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2"/>
    <w:next w:val="-2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2"/>
    <w:next w:val="-3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2"/>
    <w:next w:val="-4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2"/>
    <w:next w:val="-5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2"/>
    <w:next w:val="-6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3">
    <w:name w:val="Средняя заливка 11"/>
    <w:basedOn w:val="a2"/>
    <w:next w:val="1f8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next w:val="1-1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next w:val="1-2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next w:val="1-3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next w:val="1-4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next w:val="1-5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next w:val="1-6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2"/>
    <w:next w:val="2b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next w:val="2-1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next w:val="2-2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next w:val="2-3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next w:val="2-4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next w:val="2-5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next w:val="2-6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4">
    <w:name w:val="Средний список 11"/>
    <w:basedOn w:val="a2"/>
    <w:next w:val="1f9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next w:val="1-1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next w:val="1-2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next w:val="1-3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next w:val="1-4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next w:val="1-5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next w:val="1-6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8">
    <w:name w:val="Средний список 21"/>
    <w:basedOn w:val="a2"/>
    <w:next w:val="2c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next w:val="2-1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next w:val="2-2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next w:val="2-3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next w:val="2-4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next w:val="2-5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next w:val="2-6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сетка 11"/>
    <w:basedOn w:val="a2"/>
    <w:next w:val="1fa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next w:val="1-1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next w:val="1-2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next w:val="1-3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next w:val="1-4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next w:val="1-5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next w:val="1-6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9">
    <w:name w:val="Средняя сетка 21"/>
    <w:basedOn w:val="a2"/>
    <w:next w:val="2d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next w:val="2-1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next w:val="2-2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next w:val="2-3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next w:val="2-4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next w:val="2-5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next w:val="2-6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6">
    <w:name w:val="Средняя сетка 31"/>
    <w:basedOn w:val="a2"/>
    <w:next w:val="38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next w:val="3-1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next w:val="3-2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next w:val="3-3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next w:val="3-4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next w:val="3-5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next w:val="3-6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b">
    <w:name w:val="Темный список1"/>
    <w:basedOn w:val="a2"/>
    <w:next w:val="aff1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next w:val="-1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next w:val="-2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next w:val="-3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next w:val="-4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next w:val="-5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next w:val="-6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c">
    <w:name w:val="Цветная заливка1"/>
    <w:basedOn w:val="a2"/>
    <w:next w:val="aff2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next w:val="-1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next w:val="-2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next w:val="-3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next w:val="-4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next w:val="-5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next w:val="-6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ой список1"/>
    <w:basedOn w:val="a2"/>
    <w:next w:val="aff3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next w:val="-1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next w:val="-2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next w:val="-3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next w:val="-4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next w:val="-5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next w:val="-6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e">
    <w:name w:val="Цветная сетка1"/>
    <w:basedOn w:val="a2"/>
    <w:next w:val="aff4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next w:val="-1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next w:val="-2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next w:val="-3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next w:val="-4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next w:val="-5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next w:val="-6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sid w:val="007A0AFD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rsid w:val="007A0AFD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rsid w:val="007A0AFD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rsid w:val="007A0AFD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rsid w:val="007A0AFD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sid w:val="007A0AFD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10">
    <w:name w:val="Заголовок 8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a">
    <w:name w:val="header"/>
    <w:basedOn w:val="a0"/>
    <w:link w:val="1ff"/>
    <w:uiPriority w:val="99"/>
    <w:semiHidden/>
    <w:unhideWhenUsed/>
    <w:rsid w:val="007A0AF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ff">
    <w:name w:val="Верхний колонтитул Знак1"/>
    <w:basedOn w:val="a1"/>
    <w:link w:val="aa"/>
    <w:uiPriority w:val="99"/>
    <w:semiHidden/>
    <w:rsid w:val="007A0AFD"/>
  </w:style>
  <w:style w:type="paragraph" w:styleId="ac">
    <w:name w:val="footer"/>
    <w:basedOn w:val="a0"/>
    <w:link w:val="1ff0"/>
    <w:uiPriority w:val="99"/>
    <w:semiHidden/>
    <w:unhideWhenUsed/>
    <w:rsid w:val="007A0AF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ff0">
    <w:name w:val="Нижний колонтитул Знак1"/>
    <w:basedOn w:val="a1"/>
    <w:link w:val="ac"/>
    <w:uiPriority w:val="99"/>
    <w:semiHidden/>
    <w:rsid w:val="007A0AFD"/>
  </w:style>
  <w:style w:type="character" w:customStyle="1" w:styleId="120">
    <w:name w:val="Заголовок 1 Знак2"/>
    <w:basedOn w:val="a1"/>
    <w:uiPriority w:val="9"/>
    <w:rsid w:val="007A0A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">
    <w:name w:val="Title"/>
    <w:basedOn w:val="a0"/>
    <w:next w:val="a0"/>
    <w:link w:val="ae"/>
    <w:uiPriority w:val="10"/>
    <w:qFormat/>
    <w:rsid w:val="007A0AFD"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character" w:customStyle="1" w:styleId="1ff1">
    <w:name w:val="Заголовок Знак1"/>
    <w:basedOn w:val="a1"/>
    <w:uiPriority w:val="10"/>
    <w:rsid w:val="007A0AF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f1">
    <w:name w:val="Subtitle"/>
    <w:basedOn w:val="a0"/>
    <w:next w:val="a0"/>
    <w:link w:val="af0"/>
    <w:uiPriority w:val="11"/>
    <w:qFormat/>
    <w:rsid w:val="007A0AFD"/>
    <w:pPr>
      <w:numPr>
        <w:ilvl w:val="1"/>
      </w:num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character" w:customStyle="1" w:styleId="1ff2">
    <w:name w:val="Подзаголовок Знак1"/>
    <w:basedOn w:val="a1"/>
    <w:uiPriority w:val="11"/>
    <w:rsid w:val="007A0AFD"/>
    <w:rPr>
      <w:rFonts w:eastAsiaTheme="minorEastAsia"/>
      <w:color w:val="5A5A5A" w:themeColor="text1" w:themeTint="A5"/>
      <w:spacing w:val="15"/>
      <w:lang w:val="en-US"/>
    </w:rPr>
  </w:style>
  <w:style w:type="paragraph" w:styleId="af2">
    <w:name w:val="Body Text"/>
    <w:basedOn w:val="a0"/>
    <w:link w:val="1ff3"/>
    <w:uiPriority w:val="99"/>
    <w:semiHidden/>
    <w:unhideWhenUsed/>
    <w:rsid w:val="007A0AFD"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ff3">
    <w:name w:val="Основной текст Знак1"/>
    <w:basedOn w:val="a1"/>
    <w:link w:val="af2"/>
    <w:uiPriority w:val="99"/>
    <w:semiHidden/>
    <w:rsid w:val="007A0AFD"/>
  </w:style>
  <w:style w:type="paragraph" w:styleId="23">
    <w:name w:val="Body Text 2"/>
    <w:basedOn w:val="a0"/>
    <w:link w:val="21a"/>
    <w:uiPriority w:val="99"/>
    <w:semiHidden/>
    <w:unhideWhenUsed/>
    <w:rsid w:val="007A0AFD"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1a">
    <w:name w:val="Основной текст 2 Знак1"/>
    <w:basedOn w:val="a1"/>
    <w:link w:val="23"/>
    <w:uiPriority w:val="99"/>
    <w:semiHidden/>
    <w:rsid w:val="007A0AFD"/>
  </w:style>
  <w:style w:type="paragraph" w:styleId="32">
    <w:name w:val="Body Text 3"/>
    <w:basedOn w:val="a0"/>
    <w:link w:val="317"/>
    <w:uiPriority w:val="99"/>
    <w:semiHidden/>
    <w:unhideWhenUsed/>
    <w:rsid w:val="007A0AFD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17">
    <w:name w:val="Основной текст 3 Знак1"/>
    <w:basedOn w:val="a1"/>
    <w:link w:val="32"/>
    <w:uiPriority w:val="99"/>
    <w:semiHidden/>
    <w:rsid w:val="007A0AFD"/>
    <w:rPr>
      <w:sz w:val="16"/>
      <w:szCs w:val="16"/>
    </w:rPr>
  </w:style>
  <w:style w:type="paragraph" w:styleId="af4">
    <w:name w:val="List"/>
    <w:basedOn w:val="a0"/>
    <w:uiPriority w:val="99"/>
    <w:semiHidden/>
    <w:unhideWhenUsed/>
    <w:rsid w:val="007A0AFD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semiHidden/>
    <w:unhideWhenUsed/>
    <w:rsid w:val="007A0AFD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3"/>
    <w:basedOn w:val="a0"/>
    <w:uiPriority w:val="99"/>
    <w:semiHidden/>
    <w:unhideWhenUsed/>
    <w:rsid w:val="007A0AFD"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5">
    <w:name w:val="List Bullet"/>
    <w:basedOn w:val="a0"/>
    <w:uiPriority w:val="99"/>
    <w:semiHidden/>
    <w:unhideWhenUsed/>
    <w:rsid w:val="007A0AFD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6">
    <w:name w:val="List Bullet 2"/>
    <w:basedOn w:val="a0"/>
    <w:uiPriority w:val="99"/>
    <w:semiHidden/>
    <w:unhideWhenUsed/>
    <w:rsid w:val="007A0AFD"/>
    <w:pPr>
      <w:tabs>
        <w:tab w:val="num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Bullet 3"/>
    <w:basedOn w:val="a0"/>
    <w:uiPriority w:val="99"/>
    <w:semiHidden/>
    <w:unhideWhenUsed/>
    <w:rsid w:val="007A0AFD"/>
    <w:pPr>
      <w:tabs>
        <w:tab w:val="num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semiHidden/>
    <w:unhideWhenUsed/>
    <w:rsid w:val="007A0AFD"/>
    <w:pPr>
      <w:numPr>
        <w:numId w:val="5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7">
    <w:name w:val="List Number 2"/>
    <w:basedOn w:val="a0"/>
    <w:uiPriority w:val="99"/>
    <w:semiHidden/>
    <w:unhideWhenUsed/>
    <w:rsid w:val="007A0AFD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6">
    <w:name w:val="List Number 3"/>
    <w:basedOn w:val="a0"/>
    <w:uiPriority w:val="99"/>
    <w:semiHidden/>
    <w:unhideWhenUsed/>
    <w:rsid w:val="007A0AFD"/>
    <w:pPr>
      <w:tabs>
        <w:tab w:val="num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6">
    <w:name w:val="List Continue"/>
    <w:basedOn w:val="a0"/>
    <w:uiPriority w:val="99"/>
    <w:semiHidden/>
    <w:unhideWhenUsed/>
    <w:rsid w:val="007A0AFD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8">
    <w:name w:val="List Continue 2"/>
    <w:basedOn w:val="a0"/>
    <w:uiPriority w:val="99"/>
    <w:semiHidden/>
    <w:unhideWhenUsed/>
    <w:rsid w:val="007A0AFD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7">
    <w:name w:val="List Continue 3"/>
    <w:basedOn w:val="a0"/>
    <w:uiPriority w:val="99"/>
    <w:semiHidden/>
    <w:unhideWhenUsed/>
    <w:rsid w:val="007A0AFD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7">
    <w:name w:val="macro"/>
    <w:link w:val="1ff4"/>
    <w:uiPriority w:val="99"/>
    <w:semiHidden/>
    <w:unhideWhenUsed/>
    <w:rsid w:val="007A0AF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1ff4">
    <w:name w:val="Текст макроса Знак1"/>
    <w:basedOn w:val="a1"/>
    <w:link w:val="af7"/>
    <w:uiPriority w:val="99"/>
    <w:semiHidden/>
    <w:rsid w:val="007A0AFD"/>
    <w:rPr>
      <w:rFonts w:ascii="Consolas" w:hAnsi="Consolas"/>
      <w:sz w:val="20"/>
      <w:szCs w:val="20"/>
    </w:rPr>
  </w:style>
  <w:style w:type="paragraph" w:styleId="2a">
    <w:name w:val="Quote"/>
    <w:basedOn w:val="a0"/>
    <w:next w:val="a0"/>
    <w:link w:val="29"/>
    <w:uiPriority w:val="29"/>
    <w:qFormat/>
    <w:rsid w:val="007A0AFD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21b">
    <w:name w:val="Цитата 2 Знак1"/>
    <w:basedOn w:val="a1"/>
    <w:uiPriority w:val="29"/>
    <w:rsid w:val="007A0AFD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c">
    <w:name w:val="Intense Quote"/>
    <w:basedOn w:val="a0"/>
    <w:next w:val="a0"/>
    <w:link w:val="afb"/>
    <w:uiPriority w:val="30"/>
    <w:qFormat/>
    <w:rsid w:val="007A0AF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f5">
    <w:name w:val="Выделенная цитата Знак1"/>
    <w:basedOn w:val="a1"/>
    <w:uiPriority w:val="30"/>
    <w:rsid w:val="007A0AFD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styleId="aff5">
    <w:name w:val="Subtle Emphasis"/>
    <w:basedOn w:val="a1"/>
    <w:uiPriority w:val="19"/>
    <w:qFormat/>
    <w:rsid w:val="007A0AFD"/>
    <w:rPr>
      <w:i/>
      <w:iCs/>
      <w:color w:val="404040" w:themeColor="text1" w:themeTint="BF"/>
    </w:rPr>
  </w:style>
  <w:style w:type="character" w:styleId="aff6">
    <w:name w:val="Intense Emphasis"/>
    <w:basedOn w:val="a1"/>
    <w:uiPriority w:val="21"/>
    <w:qFormat/>
    <w:rsid w:val="007A0AFD"/>
    <w:rPr>
      <w:i/>
      <w:iCs/>
      <w:color w:val="4472C4" w:themeColor="accent1"/>
    </w:rPr>
  </w:style>
  <w:style w:type="character" w:styleId="aff7">
    <w:name w:val="Subtle Reference"/>
    <w:basedOn w:val="a1"/>
    <w:uiPriority w:val="31"/>
    <w:qFormat/>
    <w:rsid w:val="007A0AFD"/>
    <w:rPr>
      <w:smallCaps/>
      <w:color w:val="5A5A5A" w:themeColor="text1" w:themeTint="A5"/>
    </w:rPr>
  </w:style>
  <w:style w:type="character" w:styleId="aff8">
    <w:name w:val="Intense Reference"/>
    <w:basedOn w:val="a1"/>
    <w:uiPriority w:val="32"/>
    <w:qFormat/>
    <w:rsid w:val="007A0AFD"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semiHidden/>
    <w:unhideWhenUsed/>
    <w:rsid w:val="007A0A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semiHidden/>
    <w:unhideWhenUsed/>
    <w:rsid w:val="007A0AF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semiHidden/>
    <w:unhideWhenUsed/>
    <w:rsid w:val="007A0AF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semiHidden/>
    <w:unhideWhenUsed/>
    <w:rsid w:val="007A0AF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semiHidden/>
    <w:unhideWhenUsed/>
    <w:rsid w:val="007A0AF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semiHidden/>
    <w:unhideWhenUsed/>
    <w:rsid w:val="007A0AF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semiHidden/>
    <w:unhideWhenUsed/>
    <w:rsid w:val="007A0AF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f8">
    <w:name w:val="Medium Shading 1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9">
    <w:name w:val="Medium List 1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c">
    <w:name w:val="Medium List 2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a">
    <w:name w:val="Medium Grid 1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d">
    <w:name w:val="Medium Grid 2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c-ghlcsh">
    <w:name w:val="sc-ghlcsh"/>
    <w:basedOn w:val="a0"/>
    <w:rsid w:val="00EB2485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sc-kjecyx">
    <w:name w:val="sc-kjecyx"/>
    <w:basedOn w:val="a1"/>
    <w:rsid w:val="00EB2485"/>
  </w:style>
  <w:style w:type="paragraph" w:customStyle="1" w:styleId="futurismarkdown-listitem">
    <w:name w:val="futurismarkdown-listitem"/>
    <w:basedOn w:val="a0"/>
    <w:rsid w:val="001B3A4F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cp:keywords/>
  <dc:description/>
  <cp:lastModifiedBy>Кудрявцева Юлия Владимировна</cp:lastModifiedBy>
  <cp:revision>8</cp:revision>
  <dcterms:created xsi:type="dcterms:W3CDTF">2025-06-01T17:45:00Z</dcterms:created>
  <dcterms:modified xsi:type="dcterms:W3CDTF">2025-12-09T10:15:00Z</dcterms:modified>
</cp:coreProperties>
</file>